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F5B" w:rsidRDefault="00F94F5B">
      <w:pPr>
        <w:autoSpaceDE w:val="0"/>
        <w:autoSpaceDN w:val="0"/>
        <w:spacing w:after="78" w:line="220" w:lineRule="exact"/>
      </w:pPr>
    </w:p>
    <w:p w:rsidR="00F94F5B" w:rsidRPr="00512E72" w:rsidRDefault="00422E87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F94F5B" w:rsidRPr="00512E72" w:rsidRDefault="00422E87">
      <w:pPr>
        <w:autoSpaceDE w:val="0"/>
        <w:autoSpaceDN w:val="0"/>
        <w:spacing w:before="670" w:after="0" w:line="230" w:lineRule="auto"/>
        <w:ind w:left="2136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Красноярского края</w:t>
      </w:r>
    </w:p>
    <w:p w:rsidR="00F94F5B" w:rsidRPr="00512E72" w:rsidRDefault="00422E87">
      <w:pPr>
        <w:autoSpaceDE w:val="0"/>
        <w:autoSpaceDN w:val="0"/>
        <w:spacing w:before="670" w:after="0" w:line="230" w:lineRule="auto"/>
        <w:ind w:left="204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Муниципальное образование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Курагинский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</w:t>
      </w:r>
    </w:p>
    <w:p w:rsidR="00F94F5B" w:rsidRPr="00512E72" w:rsidRDefault="00422E87">
      <w:pPr>
        <w:autoSpaceDE w:val="0"/>
        <w:autoSpaceDN w:val="0"/>
        <w:spacing w:before="670" w:after="0" w:line="230" w:lineRule="auto"/>
        <w:ind w:left="1488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МКОУ Имисская средняя общеобразовательная школа № 13</w:t>
      </w:r>
    </w:p>
    <w:p w:rsidR="00F94F5B" w:rsidRDefault="00422E87">
      <w:pPr>
        <w:tabs>
          <w:tab w:val="left" w:pos="6332"/>
        </w:tabs>
        <w:autoSpaceDE w:val="0"/>
        <w:autoSpaceDN w:val="0"/>
        <w:spacing w:before="1436" w:after="326" w:line="230" w:lineRule="auto"/>
        <w:ind w:left="2816"/>
      </w:pPr>
      <w:r>
        <w:rPr>
          <w:rFonts w:ascii="Times New Roman" w:eastAsia="Times New Roman" w:hAnsi="Times New Roman"/>
          <w:color w:val="000000"/>
          <w:w w:val="102"/>
          <w:sz w:val="20"/>
        </w:rPr>
        <w:t xml:space="preserve">СОГЛАСОВАНО </w:t>
      </w:r>
      <w:r>
        <w:tab/>
      </w:r>
      <w:r>
        <w:rPr>
          <w:rFonts w:ascii="Times New Roman" w:eastAsia="Times New Roman" w:hAnsi="Times New Roman"/>
          <w:color w:val="000000"/>
          <w:w w:val="102"/>
          <w:sz w:val="20"/>
        </w:rPr>
        <w:t>УТВЕРЖДЕНО</w:t>
      </w:r>
    </w:p>
    <w:tbl>
      <w:tblPr>
        <w:tblW w:w="931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977"/>
        <w:gridCol w:w="4336"/>
      </w:tblGrid>
      <w:tr w:rsidR="00F94F5B" w:rsidRPr="00E846EF" w:rsidTr="00E846EF">
        <w:trPr>
          <w:trHeight w:hRule="exact" w:val="1187"/>
        </w:trPr>
        <w:tc>
          <w:tcPr>
            <w:tcW w:w="4977" w:type="dxa"/>
            <w:tcMar>
              <w:left w:w="0" w:type="dxa"/>
              <w:right w:w="0" w:type="dxa"/>
            </w:tcMar>
          </w:tcPr>
          <w:p w:rsidR="00F94F5B" w:rsidRDefault="00422E87" w:rsidP="00E846EF">
            <w:pPr>
              <w:autoSpaceDE w:val="0"/>
              <w:autoSpaceDN w:val="0"/>
              <w:spacing w:before="60" w:after="0" w:line="286" w:lineRule="auto"/>
              <w:ind w:left="1416" w:right="100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______________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E846E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1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E846E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 w:rsidR="00E846E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августа 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4336" w:type="dxa"/>
            <w:tcMar>
              <w:left w:w="0" w:type="dxa"/>
              <w:right w:w="0" w:type="dxa"/>
            </w:tcMar>
          </w:tcPr>
          <w:p w:rsidR="00E846EF" w:rsidRPr="00E846EF" w:rsidRDefault="00422E87" w:rsidP="00E846EF">
            <w:pPr>
              <w:autoSpaceDE w:val="0"/>
              <w:autoSpaceDN w:val="0"/>
              <w:spacing w:before="60" w:after="0" w:line="286" w:lineRule="auto"/>
              <w:ind w:left="1052" w:right="864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 w:rsidRPr="00E846E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______________ </w:t>
            </w:r>
            <w:r w:rsidRPr="00E846EF">
              <w:rPr>
                <w:lang w:val="ru-RU"/>
              </w:rPr>
              <w:br/>
            </w:r>
            <w:r w:rsidRPr="00E846E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Приказ №</w:t>
            </w:r>
            <w:r w:rsidR="00E846E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70-ОД </w:t>
            </w:r>
            <w:r w:rsidRPr="00E846E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от </w:t>
            </w:r>
          </w:p>
          <w:p w:rsidR="00F94F5B" w:rsidRPr="00E846EF" w:rsidRDefault="00E846EF" w:rsidP="00E846EF">
            <w:pPr>
              <w:autoSpaceDE w:val="0"/>
              <w:autoSpaceDN w:val="0"/>
              <w:spacing w:before="60" w:after="0" w:line="286" w:lineRule="auto"/>
              <w:ind w:left="1052" w:right="864"/>
              <w:rPr>
                <w:lang w:val="ru-RU"/>
              </w:rPr>
            </w:pPr>
            <w:r w:rsidRPr="00E846EF">
              <w:rPr>
                <w:lang w:val="ru-RU"/>
              </w:rPr>
              <w:t xml:space="preserve">от "31" августа 2022 </w:t>
            </w:r>
            <w:r>
              <w:rPr>
                <w:lang w:val="ru-RU"/>
              </w:rPr>
              <w:t>г</w:t>
            </w:r>
          </w:p>
        </w:tc>
      </w:tr>
    </w:tbl>
    <w:p w:rsidR="00F94F5B" w:rsidRDefault="00422E87">
      <w:pPr>
        <w:autoSpaceDE w:val="0"/>
        <w:autoSpaceDN w:val="0"/>
        <w:spacing w:before="978" w:after="0" w:line="230" w:lineRule="auto"/>
        <w:ind w:right="365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F94F5B" w:rsidRDefault="00422E87">
      <w:pPr>
        <w:autoSpaceDE w:val="0"/>
        <w:autoSpaceDN w:val="0"/>
        <w:spacing w:before="70" w:after="0" w:line="230" w:lineRule="auto"/>
        <w:ind w:right="4424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3641316)</w:t>
      </w:r>
    </w:p>
    <w:p w:rsidR="00F94F5B" w:rsidRDefault="00422E87">
      <w:pPr>
        <w:autoSpaceDE w:val="0"/>
        <w:autoSpaceDN w:val="0"/>
        <w:spacing w:before="166" w:after="0" w:line="230" w:lineRule="auto"/>
        <w:ind w:right="4024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F94F5B" w:rsidRDefault="00422E87">
      <w:pPr>
        <w:autoSpaceDE w:val="0"/>
        <w:autoSpaceDN w:val="0"/>
        <w:spacing w:before="70" w:after="0" w:line="230" w:lineRule="auto"/>
        <w:ind w:right="3190"/>
        <w:jc w:val="right"/>
      </w:pPr>
      <w:r>
        <w:rPr>
          <w:rFonts w:ascii="Times New Roman" w:eastAsia="Times New Roman" w:hAnsi="Times New Roman"/>
          <w:color w:val="000000"/>
          <w:sz w:val="24"/>
        </w:rPr>
        <w:t>«Иностранный язык (английский)»</w:t>
      </w:r>
    </w:p>
    <w:p w:rsidR="00F94F5B" w:rsidRDefault="00422E87">
      <w:pPr>
        <w:autoSpaceDE w:val="0"/>
        <w:autoSpaceDN w:val="0"/>
        <w:spacing w:before="670" w:after="0" w:line="230" w:lineRule="auto"/>
        <w:ind w:left="2340"/>
      </w:pPr>
      <w:r>
        <w:rPr>
          <w:rFonts w:ascii="Times New Roman" w:eastAsia="Times New Roman" w:hAnsi="Times New Roman"/>
          <w:color w:val="000000"/>
          <w:sz w:val="24"/>
        </w:rPr>
        <w:t>для 5 класса основного общего образования</w:t>
      </w:r>
    </w:p>
    <w:p w:rsidR="00F94F5B" w:rsidRDefault="00422E87">
      <w:pPr>
        <w:autoSpaceDE w:val="0"/>
        <w:autoSpaceDN w:val="0"/>
        <w:spacing w:before="70" w:after="0" w:line="230" w:lineRule="auto"/>
        <w:ind w:right="3622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F94F5B" w:rsidRDefault="00422E87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Сокольских Юлия Сергеевна</w:t>
      </w:r>
    </w:p>
    <w:p w:rsidR="00F94F5B" w:rsidRDefault="00422E87">
      <w:pPr>
        <w:autoSpaceDE w:val="0"/>
        <w:autoSpaceDN w:val="0"/>
        <w:spacing w:before="70" w:after="0" w:line="230" w:lineRule="auto"/>
        <w:ind w:right="26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английского языка</w:t>
      </w:r>
    </w:p>
    <w:p w:rsidR="00F94F5B" w:rsidRDefault="00422E87" w:rsidP="00E846EF">
      <w:pPr>
        <w:autoSpaceDE w:val="0"/>
        <w:autoSpaceDN w:val="0"/>
        <w:spacing w:before="2830" w:after="0" w:line="230" w:lineRule="auto"/>
        <w:ind w:right="4166"/>
        <w:jc w:val="right"/>
      </w:pPr>
      <w:r>
        <w:rPr>
          <w:rFonts w:ascii="Times New Roman" w:eastAsia="Times New Roman" w:hAnsi="Times New Roman"/>
          <w:color w:val="000000"/>
          <w:sz w:val="24"/>
        </w:rPr>
        <w:t>с.Имисское 2022</w:t>
      </w:r>
      <w:bookmarkStart w:id="0" w:name="_GoBack"/>
      <w:bookmarkEnd w:id="0"/>
    </w:p>
    <w:p w:rsidR="00F94F5B" w:rsidRDefault="00422E8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ПОЯСНИТЕЛЬНАЯ ЗАПИСКА</w:t>
      </w:r>
    </w:p>
    <w:p w:rsidR="00F94F5B" w:rsidRPr="00512E72" w:rsidRDefault="00422E87">
      <w:pPr>
        <w:autoSpaceDE w:val="0"/>
        <w:autoSpaceDN w:val="0"/>
        <w:spacing w:before="346" w:after="0" w:line="286" w:lineRule="auto"/>
        <w:ind w:right="144"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английскому языку для обучающихся 5 классов составлена на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основе«Требований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F94F5B" w:rsidRPr="00512E72" w:rsidRDefault="00422E87">
      <w:pPr>
        <w:autoSpaceDE w:val="0"/>
        <w:autoSpaceDN w:val="0"/>
        <w:spacing w:before="264" w:after="0" w:line="262" w:lineRule="auto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ПРЕДМЕТА «ИНОСТРАННЫЙ (АНГЛИЙСКИЙ) </w:t>
      </w:r>
      <w:proofErr w:type="gramStart"/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ЯЗЫК »</w:t>
      </w:r>
      <w:proofErr w:type="gramEnd"/>
    </w:p>
    <w:p w:rsidR="00F94F5B" w:rsidRPr="00512E72" w:rsidRDefault="00422E87">
      <w:pPr>
        <w:autoSpaceDE w:val="0"/>
        <w:autoSpaceDN w:val="0"/>
        <w:spacing w:before="166" w:after="0" w:line="286" w:lineRule="auto"/>
        <w:ind w:right="288"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F94F5B" w:rsidRPr="00512E72" w:rsidRDefault="00422E87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F94F5B" w:rsidRPr="00512E72" w:rsidRDefault="00422E87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F94F5B" w:rsidRPr="00512E72" w:rsidRDefault="00422E87">
      <w:pPr>
        <w:autoSpaceDE w:val="0"/>
        <w:autoSpaceDN w:val="0"/>
        <w:spacing w:before="190" w:after="0" w:line="281" w:lineRule="auto"/>
        <w:ind w:right="288"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постглобализации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F94F5B" w:rsidRPr="00512E72" w:rsidRDefault="00422E87">
      <w:pPr>
        <w:autoSpaceDE w:val="0"/>
        <w:autoSpaceDN w:val="0"/>
        <w:spacing w:before="262" w:after="0" w:line="230" w:lineRule="auto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«ИНОСТРАННЫЙ (АНГЛИЙСКИЙ) ЯЗЫК»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</w:t>
      </w:r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66" w:line="220" w:lineRule="exact"/>
        <w:rPr>
          <w:lang w:val="ru-RU"/>
        </w:rPr>
      </w:pPr>
    </w:p>
    <w:p w:rsidR="00F94F5B" w:rsidRPr="00512E72" w:rsidRDefault="00422E87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воплощаются в личностных,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общеучебных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На прагматическом уровне </w:t>
      </w:r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речевая компетенция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, чтении, письме);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языковая компетенция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социокультурная/межкультурная компетенция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компенсаторная компетенция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:rsidR="00F94F5B" w:rsidRPr="00512E72" w:rsidRDefault="00422E87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компетенции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F94F5B" w:rsidRPr="00512E72" w:rsidRDefault="00422E87">
      <w:pPr>
        <w:autoSpaceDE w:val="0"/>
        <w:autoSpaceDN w:val="0"/>
        <w:spacing w:before="190" w:after="0" w:line="283" w:lineRule="auto"/>
        <w:ind w:right="288"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иностранным языкам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признаются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компетентностный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, системно-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F94F5B" w:rsidRPr="00512E72" w:rsidRDefault="00422E87">
      <w:pPr>
        <w:autoSpaceDE w:val="0"/>
        <w:autoSpaceDN w:val="0"/>
        <w:spacing w:before="264" w:after="0" w:line="262" w:lineRule="auto"/>
        <w:ind w:right="4176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В УЧЕБНОМ </w:t>
      </w:r>
      <w:proofErr w:type="gramStart"/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ПЛАНЕ«</w:t>
      </w:r>
      <w:proofErr w:type="gramEnd"/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ИНОСТРАННЫЙ (АНГЛИЙСКИЙ) ЯЗЫК»</w:t>
      </w:r>
    </w:p>
    <w:p w:rsidR="00F94F5B" w:rsidRPr="00512E72" w:rsidRDefault="00422E87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учебных часа, по 3 часа в неделю.</w:t>
      </w:r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286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78" w:line="220" w:lineRule="exact"/>
        <w:rPr>
          <w:lang w:val="ru-RU"/>
        </w:rPr>
      </w:pPr>
    </w:p>
    <w:p w:rsidR="00F94F5B" w:rsidRPr="00512E72" w:rsidRDefault="00422E87">
      <w:pPr>
        <w:autoSpaceDE w:val="0"/>
        <w:autoSpaceDN w:val="0"/>
        <w:spacing w:after="0" w:line="230" w:lineRule="auto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346" w:after="0" w:line="271" w:lineRule="auto"/>
        <w:ind w:right="1152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94F5B" w:rsidRPr="00512E72" w:rsidRDefault="00422E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Моя семья. Мои друзья. Семейные праздники: день рождения, Новый год.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F94F5B" w:rsidRPr="00512E72" w:rsidRDefault="00422E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здоровое питание.</w:t>
      </w:r>
    </w:p>
    <w:p w:rsidR="00F94F5B" w:rsidRPr="00512E72" w:rsidRDefault="00422E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F94F5B" w:rsidRPr="00512E72" w:rsidRDefault="00422E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Каникулы в различное время года. Виды отдыха.</w:t>
      </w:r>
    </w:p>
    <w:p w:rsidR="00F94F5B" w:rsidRPr="00512E72" w:rsidRDefault="00422E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Природа: дикие и домашние животные. Погода. Родной город/село. Транспорт.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языка: писатели, поэты.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диалогической речи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 этикетного  характера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диалог-побуждение к действию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диалог-расспрос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: сообщать фактическую информацию, отвечая на вопросы разных видов; запрашивать интересующую информацию.</w:t>
      </w:r>
    </w:p>
    <w:p w:rsidR="00F94F5B" w:rsidRPr="00512E72" w:rsidRDefault="00422E87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F94F5B" w:rsidRPr="00512E72" w:rsidRDefault="00422E87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5 реплик со стороны каждого собеседника.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монологической речи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1) создание устных  связных  монологических  высказываний с использованием основных коммуникативных типов речи: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повествование/сообщение;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2) изложение (пересказ) основного содержания прочитанного текста;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3) краткое изложение результатов выполненной проектной работы.</w:t>
      </w:r>
    </w:p>
    <w:p w:rsidR="00F94F5B" w:rsidRPr="00512E72" w:rsidRDefault="00422E8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F94F5B" w:rsidRPr="00512E72" w:rsidRDefault="00422E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5-6 фраз.</w:t>
      </w:r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78" w:line="220" w:lineRule="exact"/>
        <w:rPr>
          <w:lang w:val="ru-RU"/>
        </w:rPr>
      </w:pPr>
    </w:p>
    <w:p w:rsidR="00F94F5B" w:rsidRPr="00512E72" w:rsidRDefault="00422E87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512E72">
        <w:rPr>
          <w:lang w:val="ru-RU"/>
        </w:rPr>
        <w:tab/>
      </w:r>
      <w:proofErr w:type="spellStart"/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proofErr w:type="spellStart"/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аудирования</w:t>
      </w:r>
      <w:proofErr w:type="spellEnd"/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вербальная/невербальная реакция на услышанное;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F94F5B" w:rsidRPr="00512E72" w:rsidRDefault="00422E87">
      <w:pPr>
        <w:autoSpaceDE w:val="0"/>
        <w:autoSpaceDN w:val="0"/>
        <w:spacing w:before="72" w:after="0" w:line="271" w:lineRule="auto"/>
        <w:ind w:right="864" w:firstLine="180"/>
        <w:rPr>
          <w:lang w:val="ru-RU"/>
        </w:rPr>
      </w:pP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F94F5B" w:rsidRPr="00512E72" w:rsidRDefault="00422E8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запрашиваемой информации предполагает умение выделять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F94F5B" w:rsidRPr="00512E72" w:rsidRDefault="00422E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звучания текста/текстов для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94F5B" w:rsidRPr="00512E72" w:rsidRDefault="00422E87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несущественные для понимания основного содержания.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несплошных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 (таблиц) и понимание представленной в них информации.</w:t>
      </w:r>
    </w:p>
    <w:p w:rsidR="00F94F5B" w:rsidRPr="00512E72" w:rsidRDefault="00422E87">
      <w:pPr>
        <w:autoSpaceDE w:val="0"/>
        <w:autoSpaceDN w:val="0"/>
        <w:spacing w:before="72" w:after="0" w:line="271" w:lineRule="auto"/>
        <w:ind w:right="102" w:firstLine="180"/>
        <w:jc w:val="both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 (таблица).</w:t>
      </w:r>
    </w:p>
    <w:p w:rsidR="00F94F5B" w:rsidRPr="00512E72" w:rsidRDefault="00422E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180-200 слов.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 на базе умений, сформированных в начальной школе: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коротких поздравлений с праздниками (с Новым годом, Рождеством, днём рождения);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298" w:right="648" w:bottom="47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78" w:line="220" w:lineRule="exact"/>
        <w:rPr>
          <w:lang w:val="ru-RU"/>
        </w:rPr>
      </w:pPr>
    </w:p>
    <w:p w:rsidR="00F94F5B" w:rsidRPr="00512E72" w:rsidRDefault="00422E87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</w:t>
      </w:r>
      <w:proofErr w:type="gram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на  слух</w:t>
      </w:r>
      <w:proofErr w:type="gram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 и  адекватное,  без  ошибок, 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F94F5B" w:rsidRPr="00512E72" w:rsidRDefault="00422E87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демонстрирующее понимание текста.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F94F5B" w:rsidRPr="00512E72" w:rsidRDefault="00422E87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90 слов.</w:t>
      </w:r>
    </w:p>
    <w:p w:rsidR="00F94F5B" w:rsidRPr="00512E72" w:rsidRDefault="00422E87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94F5B" w:rsidRPr="00512E72" w:rsidRDefault="00422E87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аффиксация: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visitor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scientist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tourist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dis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cussion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invitation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</w:t>
      </w:r>
      <w:proofErr w:type="gram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имён  прилагательных</w:t>
      </w:r>
      <w:proofErr w:type="gram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wonderful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Russian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American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образование наречий при помощи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recently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unhappy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unreality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unusually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F94F5B" w:rsidRPr="00512E72" w:rsidRDefault="00422E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Предложения с несколькими обстоятельствами, следующими в определённом порядке.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F94F5B" w:rsidRPr="00512E72" w:rsidRDefault="00422E8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proofErr w:type="spellStart"/>
      <w:proofErr w:type="gram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-временных</w:t>
      </w:r>
      <w:proofErr w:type="gram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предложениях.</w:t>
      </w:r>
    </w:p>
    <w:p w:rsidR="00F94F5B" w:rsidRPr="00512E72" w:rsidRDefault="00422E87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во множественном числе, в том числе имена существительные, имеющие</w:t>
      </w:r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298" w:right="698" w:bottom="416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66" w:line="220" w:lineRule="exact"/>
        <w:rPr>
          <w:lang w:val="ru-RU"/>
        </w:rPr>
      </w:pPr>
    </w:p>
    <w:p w:rsidR="00F94F5B" w:rsidRPr="00512E72" w:rsidRDefault="00422E87">
      <w:pPr>
        <w:autoSpaceDE w:val="0"/>
        <w:autoSpaceDN w:val="0"/>
        <w:spacing w:after="0" w:line="230" w:lineRule="auto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форму только множественного числа.</w:t>
      </w:r>
    </w:p>
    <w:p w:rsidR="00F94F5B" w:rsidRPr="00512E72" w:rsidRDefault="00422E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с причастиями настоящего и прошедшего времени.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F94F5B" w:rsidRPr="00512E72" w:rsidRDefault="00422E87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F94F5B" w:rsidRPr="00512E72" w:rsidRDefault="00422E87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умений: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анкете, формуляре);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F94F5B" w:rsidRPr="00512E72" w:rsidRDefault="00422E87">
      <w:pPr>
        <w:autoSpaceDE w:val="0"/>
        <w:autoSpaceDN w:val="0"/>
        <w:spacing w:before="190" w:after="0" w:line="262" w:lineRule="auto"/>
        <w:ind w:left="180" w:right="864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при чтении и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языковой, в том числе контекстуальной, догадки.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основного содержания</w:t>
      </w:r>
      <w:proofErr w:type="gram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286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78" w:line="220" w:lineRule="exact"/>
        <w:rPr>
          <w:lang w:val="ru-RU"/>
        </w:rPr>
      </w:pPr>
    </w:p>
    <w:p w:rsidR="00F94F5B" w:rsidRPr="00512E72" w:rsidRDefault="00422E87">
      <w:pPr>
        <w:autoSpaceDE w:val="0"/>
        <w:autoSpaceDN w:val="0"/>
        <w:spacing w:after="0" w:line="230" w:lineRule="auto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английского языка в 5 классе направлено на достижение обучающимися личностных,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F94F5B" w:rsidRPr="00512E72" w:rsidRDefault="00422E87">
      <w:pPr>
        <w:autoSpaceDE w:val="0"/>
        <w:autoSpaceDN w:val="0"/>
        <w:spacing w:before="262" w:after="0" w:line="230" w:lineRule="auto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94F5B" w:rsidRPr="00512E72" w:rsidRDefault="00422E87">
      <w:pPr>
        <w:autoSpaceDE w:val="0"/>
        <w:autoSpaceDN w:val="0"/>
        <w:spacing w:before="166" w:after="0" w:line="281" w:lineRule="auto"/>
        <w:ind w:right="576"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гуманитарной деятельности (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</w:t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512E72">
        <w:rPr>
          <w:lang w:val="ru-RU"/>
        </w:rPr>
        <w:tab/>
      </w:r>
      <w:proofErr w:type="spellStart"/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Эстетическоговоспитания</w:t>
      </w:r>
      <w:proofErr w:type="spellEnd"/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78" w:line="220" w:lineRule="exact"/>
        <w:rPr>
          <w:lang w:val="ru-RU"/>
        </w:rPr>
      </w:pPr>
    </w:p>
    <w:p w:rsidR="00F94F5B" w:rsidRPr="00512E72" w:rsidRDefault="00422E87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</w:t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труду и результатам трудовой деятельности;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практической деятельности экологической направленности.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298" w:right="640" w:bottom="42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66" w:line="220" w:lineRule="exact"/>
        <w:rPr>
          <w:lang w:val="ru-RU"/>
        </w:rPr>
      </w:pPr>
    </w:p>
    <w:p w:rsidR="00F94F5B" w:rsidRPr="00512E72" w:rsidRDefault="00422E87">
      <w:pPr>
        <w:autoSpaceDE w:val="0"/>
        <w:autoSpaceDN w:val="0"/>
        <w:spacing w:after="0" w:line="262" w:lineRule="auto"/>
        <w:ind w:right="864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Личностные результаты, обеспечивающие адаптацию </w:t>
      </w:r>
      <w:proofErr w:type="spellStart"/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обучающегосяк</w:t>
      </w:r>
      <w:proofErr w:type="spellEnd"/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изменяющимся условиям социальной и природной среды, включают</w:t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деятельности, а также в рамках социального взаимодействия с людьми из другой культурной среды;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ситуацию стресса, корректировать принимаемые решения и действия;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быть готовым действовать в отсутствие гарантий успеха.</w:t>
      </w:r>
    </w:p>
    <w:p w:rsidR="00F94F5B" w:rsidRPr="00512E72" w:rsidRDefault="00422E87">
      <w:pPr>
        <w:autoSpaceDE w:val="0"/>
        <w:autoSpaceDN w:val="0"/>
        <w:spacing w:before="264" w:after="0" w:line="230" w:lineRule="auto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 w:rsidRPr="00512E72">
        <w:rPr>
          <w:lang w:val="ru-RU"/>
        </w:rPr>
        <w:tab/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основного общего образования, в том числе адаптированной, должны отражать: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базовые логические действия: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90" w:line="220" w:lineRule="exact"/>
        <w:rPr>
          <w:lang w:val="ru-RU"/>
        </w:rPr>
      </w:pPr>
    </w:p>
    <w:p w:rsidR="00F94F5B" w:rsidRPr="00512E72" w:rsidRDefault="00422E87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базовые исследовательские действия: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работа с информацией: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когнитивных навыков у обучающихся.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коммуникативными действиями</w:t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общение: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78" w:line="220" w:lineRule="exact"/>
        <w:rPr>
          <w:lang w:val="ru-RU"/>
        </w:rPr>
      </w:pPr>
    </w:p>
    <w:p w:rsidR="00F94F5B" w:rsidRPr="00512E72" w:rsidRDefault="00422E87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совместная деятельность: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нескольких людей, проявлять готовность руководить, выполнять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поручения, подчиняться;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социальных навыков и эмоционального интеллекта обучающихся.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самоорганизация: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 и брать ответственность за решение;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самоконтроль: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соответствие результата цели и условиям;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>3) эмоциональный интеллект:</w:t>
      </w:r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298" w:right="688" w:bottom="36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78" w:line="220" w:lineRule="exact"/>
        <w:rPr>
          <w:lang w:val="ru-RU"/>
        </w:rPr>
      </w:pPr>
    </w:p>
    <w:p w:rsidR="00F94F5B" w:rsidRPr="00512E72" w:rsidRDefault="00422E87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эмоций;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принятие себя и других: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F94F5B" w:rsidRPr="00512E72" w:rsidRDefault="00422E87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F94F5B" w:rsidRPr="00512E72" w:rsidRDefault="00422E87">
      <w:pPr>
        <w:autoSpaceDE w:val="0"/>
        <w:autoSpaceDN w:val="0"/>
        <w:spacing w:before="262" w:after="0" w:line="230" w:lineRule="auto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94F5B" w:rsidRPr="00512E72" w:rsidRDefault="00422E87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иноязычной коммуникативной компетенции на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допороговом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уровне в совокупности её составляющих — речевой, языковой, социокультурной, компенсаторной,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метапредметной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(учебно-познавательной).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1) Владеть основными видами речевой деятельности: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 текста с вербальными и/или зрительными опорами (объём — 5-6 фраз); кратко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  выполненной проектной работы (объём — до 6 фраз);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proofErr w:type="spellStart"/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минуты);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proofErr w:type="spellStart"/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смысловоечтение</w:t>
      </w:r>
      <w:proofErr w:type="spellEnd"/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несплошные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тексты (таблицы) и понимать представленную в них информацию;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изучаемого языка;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:rsidR="00F94F5B" w:rsidRPr="00512E72" w:rsidRDefault="00422E87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фонетическими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и адекватно,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без ошибок, ведущих к сбою коммуникации,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отсутствия фразового ударения на</w:t>
      </w:r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298" w:right="676" w:bottom="332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66" w:line="220" w:lineRule="exact"/>
        <w:rPr>
          <w:lang w:val="ru-RU"/>
        </w:rPr>
      </w:pPr>
    </w:p>
    <w:p w:rsidR="00F94F5B" w:rsidRPr="00512E72" w:rsidRDefault="00422E87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служебных словах;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выразительно читать вслух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орфографическими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изученные слова;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пунктуационными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навыками: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>использовать</w:t>
      </w:r>
      <w:proofErr w:type="spellEnd"/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675 лексических единиц (слов, словосочетаний, речевых клише) и правильно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/-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; имена прилагательные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; наречия с суффиксом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прилагательные, имена существительные и наречия с отрицательным префиксом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синонимы и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интернациональные слова;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в письменном и звучащем тексте и употреблять в устной и письменной речи:</w:t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-  предложения с несколькими обстоятельствами, следующими в определённом порядке;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- 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в 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 формах  действительного 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с причастиями настоящего и прошедшего времени;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- наречия в положительной, сравнительной и превосходной степенях, образованные по правилу, и исключения;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 знаниями и умениями: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использовать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знать/понимать и использовать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правильно оформлять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адрес, писать фамилии и имена (свои, родственников и друзей) на английском языке (в анкете, формуляре);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обладать базовыми знаниями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 социокультурном портрете родной страны и страны/стран изучаемого языка;</w:t>
      </w:r>
      <w:r w:rsidRPr="00512E72">
        <w:rPr>
          <w:lang w:val="ru-RU"/>
        </w:rPr>
        <w:br/>
      </w: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Россию и страны/стран изучаемого языка;</w:t>
      </w:r>
    </w:p>
    <w:p w:rsidR="00F94F5B" w:rsidRPr="00512E72" w:rsidRDefault="00422E8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512E7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компенсаторными умениями: использовать при чтении и </w:t>
      </w:r>
      <w:proofErr w:type="spell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языковую</w:t>
      </w:r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286" w:right="728" w:bottom="368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66" w:line="220" w:lineRule="exact"/>
        <w:rPr>
          <w:lang w:val="ru-RU"/>
        </w:rPr>
      </w:pPr>
    </w:p>
    <w:p w:rsidR="00F94F5B" w:rsidRPr="00512E72" w:rsidRDefault="00422E87">
      <w:pPr>
        <w:autoSpaceDE w:val="0"/>
        <w:autoSpaceDN w:val="0"/>
        <w:spacing w:after="0" w:line="271" w:lineRule="auto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догадку, в том числе контекстуальную; игнорировать информацию, не являющуюся необходимой для понимания </w:t>
      </w:r>
      <w:proofErr w:type="gram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основного содержания</w:t>
      </w:r>
      <w:proofErr w:type="gram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прочитанного/ прослушанного текста или для нахождения в тексте запрашиваемой информации;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F94F5B" w:rsidRPr="00512E72" w:rsidRDefault="00422E87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512E72">
        <w:rPr>
          <w:lang w:val="ru-RU"/>
        </w:rPr>
        <w:tab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286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64" w:line="220" w:lineRule="exact"/>
        <w:rPr>
          <w:lang w:val="ru-RU"/>
        </w:rPr>
      </w:pPr>
    </w:p>
    <w:p w:rsidR="00F94F5B" w:rsidRDefault="00422E87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912"/>
        <w:gridCol w:w="528"/>
        <w:gridCol w:w="1104"/>
        <w:gridCol w:w="1140"/>
        <w:gridCol w:w="866"/>
        <w:gridCol w:w="2976"/>
        <w:gridCol w:w="2126"/>
        <w:gridCol w:w="1382"/>
      </w:tblGrid>
      <w:tr w:rsidR="00F94F5B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F94F5B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5B" w:rsidRDefault="00F94F5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5B" w:rsidRDefault="00F94F5B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5B" w:rsidRDefault="00F94F5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5B" w:rsidRDefault="00F94F5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5B" w:rsidRDefault="00F94F5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5B" w:rsidRDefault="00F94F5B"/>
        </w:tc>
      </w:tr>
      <w:tr w:rsidR="00F94F5B" w:rsidRPr="00E846EF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88" w:after="0" w:line="254" w:lineRule="auto"/>
              <w:ind w:left="72"/>
            </w:pPr>
            <w:r w:rsidRPr="00512E7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сверстниками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01.09.2022 27.09.2022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Смысловое чтение; Фонетическая сторона речи; Письмо;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орфография и пунктуация; Лексическая сторона речи; Грамматическая сторона речи; Социокультурные знания и умения;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Контрольная работа;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Тестирование;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512E72">
              <w:rPr>
                <w:lang w:val="ru-RU"/>
              </w:rPr>
              <w:br/>
            </w:r>
            <w:proofErr w:type="gram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 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›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nativeclass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foxford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F94F5B" w:rsidRPr="00E846EF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0.125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29.09.2022 25.10.2022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Смысловое чтение; Фонетическая сторона речи; Письмо;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орфография и пунктуация; Лексическая сторона речи; Грамматическая сторона речи; Социокультурные знания и умения;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Контрольная работа;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Тестирование;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512E72">
              <w:rPr>
                <w:lang w:val="ru-RU"/>
              </w:rPr>
              <w:br/>
            </w:r>
            <w:proofErr w:type="gram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 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›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nativeclass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foxford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F94F5B" w:rsidRPr="00E846EF">
        <w:trPr>
          <w:trHeight w:hRule="exact" w:val="22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0.125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27.10.2022 14.11.2022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Смысловое чтение; Фонетическая сторона речи; Письмо;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орфография и пунктуация; Лексическая сторона речи; Грамматическая сторона речи; Социокультурные знания и умения;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6" w:after="0" w:line="254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Контрольная работа;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Тестирование;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512E72">
              <w:rPr>
                <w:lang w:val="ru-RU"/>
              </w:rPr>
              <w:br/>
            </w:r>
            <w:proofErr w:type="gram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 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›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nativeclass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foxford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F94F5B" w:rsidRPr="00E846EF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0.125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15.11.2022 05.12.2022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Смысловое чтение; Фонетическая сторона речи; Письмо;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орфография и пунктуация; Лексическая сторона речи; Грамматическая сторона речи; Социокультурные знания и умения;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Контрольная работа;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Тестирование;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512E72">
              <w:rPr>
                <w:lang w:val="ru-RU"/>
              </w:rPr>
              <w:br/>
            </w:r>
            <w:proofErr w:type="gram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 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›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nativeclass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foxford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F94F5B" w:rsidRPr="00512E72" w:rsidRDefault="00F94F5B">
      <w:pPr>
        <w:autoSpaceDE w:val="0"/>
        <w:autoSpaceDN w:val="0"/>
        <w:spacing w:after="0" w:line="14" w:lineRule="exact"/>
        <w:rPr>
          <w:lang w:val="ru-RU"/>
        </w:rPr>
      </w:pPr>
    </w:p>
    <w:p w:rsidR="00F94F5B" w:rsidRPr="00512E72" w:rsidRDefault="00F94F5B">
      <w:pPr>
        <w:rPr>
          <w:lang w:val="ru-RU"/>
        </w:rPr>
        <w:sectPr w:rsidR="00F94F5B" w:rsidRPr="00512E72">
          <w:pgSz w:w="16840" w:h="11900"/>
          <w:pgMar w:top="282" w:right="640" w:bottom="6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912"/>
        <w:gridCol w:w="528"/>
        <w:gridCol w:w="1104"/>
        <w:gridCol w:w="1140"/>
        <w:gridCol w:w="866"/>
        <w:gridCol w:w="2976"/>
        <w:gridCol w:w="2126"/>
        <w:gridCol w:w="1382"/>
      </w:tblGrid>
      <w:tr w:rsidR="00F94F5B" w:rsidRPr="00E846EF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88" w:after="0" w:line="233" w:lineRule="auto"/>
              <w:ind w:left="72"/>
            </w:pPr>
            <w:r w:rsidRPr="00512E7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Здоровый образ жизни: режим труда и отдыха.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Здоровое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питание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0.125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06.12.2022 26.12.2022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Смысловое чтение; Фонетическая сторона речи; Письмо;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орфография и пунктуация; Лексическая сторона речи; Грамматическая сторона речи; Социокультурные знания и умения;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Контрольная работа;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Тестирование;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512E72">
              <w:rPr>
                <w:lang w:val="ru-RU"/>
              </w:rPr>
              <w:br/>
            </w:r>
            <w:proofErr w:type="gram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 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›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nativeclass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foxford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F94F5B" w:rsidRPr="00E846EF">
        <w:trPr>
          <w:trHeight w:hRule="exact" w:val="21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8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Родной город/село. Транспорт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27.12.2022 24.01.2023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6" w:after="0" w:line="254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512E72">
              <w:rPr>
                <w:lang w:val="ru-RU"/>
              </w:rPr>
              <w:br/>
            </w:r>
            <w:proofErr w:type="spell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пунктуация;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сторона речи;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 знания и умения;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6" w:after="0" w:line="254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Контрольная работа;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Тестирование;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512E72">
              <w:rPr>
                <w:lang w:val="ru-RU"/>
              </w:rPr>
              <w:br/>
            </w:r>
            <w:proofErr w:type="gram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 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›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nativeclass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foxford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F94F5B" w:rsidRPr="00E846EF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Покупки: одежда, обувь и продукты питания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26.01.2023 14.02.2023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512E72">
              <w:rPr>
                <w:lang w:val="ru-RU"/>
              </w:rPr>
              <w:br/>
            </w:r>
            <w:proofErr w:type="spell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пунктуация;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сторона речи;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 знания и умения;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Контрольная работа;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Тестирование;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512E72">
              <w:rPr>
                <w:lang w:val="ru-RU"/>
              </w:rPr>
              <w:br/>
            </w:r>
            <w:proofErr w:type="gram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 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›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nativeclass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foxford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F94F5B" w:rsidRPr="00E846EF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88" w:after="0" w:line="262" w:lineRule="auto"/>
              <w:ind w:left="72" w:right="288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16.02.2023 23.03.2023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Смысловое чтение; Фонетическая сторона речи; Письмо;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орфография и пунктуация; Лексическая сторона речи; Грамматическая сторона речи; Социокультурные знания и умения;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6" w:after="0" w:line="254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Контрольная работа;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Тестирование;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512E72">
              <w:rPr>
                <w:lang w:val="ru-RU"/>
              </w:rPr>
              <w:br/>
            </w:r>
            <w:proofErr w:type="gram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 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›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nativeclass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foxford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F94F5B" w:rsidRPr="00E846EF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88" w:after="0" w:line="233" w:lineRule="auto"/>
              <w:ind w:left="72"/>
            </w:pPr>
            <w:r w:rsidRPr="00512E7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Погода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03.04.2023 06.04.2023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512E72">
              <w:rPr>
                <w:lang w:val="ru-RU"/>
              </w:rPr>
              <w:br/>
            </w:r>
            <w:proofErr w:type="spell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пунктуация;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сторона речи;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 знания и умения;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Контрольная работа;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Тестирование;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512E72">
              <w:rPr>
                <w:lang w:val="ru-RU"/>
              </w:rPr>
              <w:br/>
            </w:r>
            <w:proofErr w:type="gram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 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›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nativeclass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foxford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F94F5B" w:rsidRPr="00512E72" w:rsidRDefault="00F94F5B">
      <w:pPr>
        <w:autoSpaceDE w:val="0"/>
        <w:autoSpaceDN w:val="0"/>
        <w:spacing w:after="0" w:line="14" w:lineRule="exact"/>
        <w:rPr>
          <w:lang w:val="ru-RU"/>
        </w:rPr>
      </w:pPr>
    </w:p>
    <w:p w:rsidR="00F94F5B" w:rsidRPr="00512E72" w:rsidRDefault="00F94F5B">
      <w:pPr>
        <w:rPr>
          <w:lang w:val="ru-RU"/>
        </w:rPr>
        <w:sectPr w:rsidR="00F94F5B" w:rsidRPr="00512E72">
          <w:pgSz w:w="16840" w:h="11900"/>
          <w:pgMar w:top="284" w:right="640" w:bottom="4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912"/>
        <w:gridCol w:w="528"/>
        <w:gridCol w:w="1104"/>
        <w:gridCol w:w="1140"/>
        <w:gridCol w:w="866"/>
        <w:gridCol w:w="2976"/>
        <w:gridCol w:w="2126"/>
        <w:gridCol w:w="1382"/>
      </w:tblGrid>
      <w:tr w:rsidR="00F94F5B" w:rsidRPr="00E846EF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18.04.2023 04.05.2023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512E72">
              <w:rPr>
                <w:lang w:val="ru-RU"/>
              </w:rPr>
              <w:br/>
            </w:r>
            <w:proofErr w:type="spell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сторона речи;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пунктуация;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сторона речи;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 знания и умения;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Контрольная работа;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Тестирование;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512E72">
              <w:rPr>
                <w:lang w:val="ru-RU"/>
              </w:rPr>
              <w:br/>
            </w:r>
            <w:proofErr w:type="gram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 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›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nativeclass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foxford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F94F5B" w:rsidRPr="00E846EF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88" w:after="0" w:line="228" w:lineRule="auto"/>
              <w:ind w:left="72"/>
            </w:pPr>
            <w:r w:rsidRPr="00512E72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отдыха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11.05.2023 30.05.2023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речь; </w:t>
            </w:r>
            <w:proofErr w:type="spell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Смысловое чтение; Фонетическая сторона речи; Письмо;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Графика;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орфография и пунктуация; Лексическая сторона речи; Грамматическая сторона речи; Социокультурные знания и умения;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proofErr w:type="gram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опрос;;</w:t>
            </w:r>
            <w:proofErr w:type="gram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512E72">
              <w:rPr>
                <w:lang w:val="ru-RU"/>
              </w:rPr>
              <w:br/>
            </w:r>
            <w:proofErr w:type="spellStart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›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nativeclass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mob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foxford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nd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F94F5B">
        <w:trPr>
          <w:trHeight w:hRule="exact" w:val="328"/>
        </w:trPr>
        <w:tc>
          <w:tcPr>
            <w:tcW w:w="5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F94F5B"/>
        </w:tc>
      </w:tr>
    </w:tbl>
    <w:p w:rsidR="00F94F5B" w:rsidRDefault="00F94F5B">
      <w:pPr>
        <w:autoSpaceDE w:val="0"/>
        <w:autoSpaceDN w:val="0"/>
        <w:spacing w:after="0" w:line="14" w:lineRule="exact"/>
      </w:pPr>
    </w:p>
    <w:p w:rsidR="00F94F5B" w:rsidRDefault="00F94F5B">
      <w:pPr>
        <w:sectPr w:rsidR="00F94F5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94F5B" w:rsidRDefault="00F94F5B">
      <w:pPr>
        <w:autoSpaceDE w:val="0"/>
        <w:autoSpaceDN w:val="0"/>
        <w:spacing w:after="78" w:line="220" w:lineRule="exact"/>
      </w:pPr>
    </w:p>
    <w:p w:rsidR="00F94F5B" w:rsidRDefault="00422E8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F94F5B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F94F5B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5B" w:rsidRDefault="00F94F5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5B" w:rsidRDefault="00F94F5B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5B" w:rsidRDefault="00F94F5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5B" w:rsidRDefault="00F94F5B"/>
        </w:tc>
      </w:tr>
      <w:tr w:rsidR="00F94F5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расписание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недели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принадлежности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71" w:lineRule="auto"/>
              <w:ind w:left="7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кабинет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Распорядок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71" w:lineRule="auto"/>
              <w:ind w:left="7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71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форма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15.09.2022 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кружк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учебные предметы, 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Мои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одноклассники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4F5B" w:rsidRDefault="00F94F5B">
      <w:pPr>
        <w:autoSpaceDE w:val="0"/>
        <w:autoSpaceDN w:val="0"/>
        <w:spacing w:after="0" w:line="14" w:lineRule="exact"/>
      </w:pPr>
    </w:p>
    <w:p w:rsidR="00F94F5B" w:rsidRDefault="00F94F5B">
      <w:pPr>
        <w:sectPr w:rsidR="00F94F5B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Default="00F94F5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71" w:lineRule="auto"/>
              <w:ind w:left="7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учебные предметы, школьная форма.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Английская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предметы. Переписка с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зарубежными сверстниками.</w:t>
            </w:r>
          </w:p>
          <w:p w:rsidR="00F94F5B" w:rsidRPr="00512E72" w:rsidRDefault="00422E87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Письма друзьям по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переписке в английскую школу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предметы. Переписка с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зарубежными сверстниками.</w:t>
            </w:r>
          </w:p>
          <w:p w:rsidR="00F94F5B" w:rsidRDefault="00422E87">
            <w:pPr>
              <w:autoSpaceDE w:val="0"/>
              <w:autoSpaceDN w:val="0"/>
              <w:spacing w:before="70" w:after="0" w:line="262" w:lineRule="auto"/>
              <w:ind w:left="72" w:right="288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Мои друзья.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сверстникам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Моя семья. Члены семьи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29.09.2022 ;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Моя семья. Семейные традиции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Моя семья. Домашний питомец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Моя семья. Семейные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праздники: день рождения.</w:t>
            </w:r>
          </w:p>
          <w:p w:rsidR="00F94F5B" w:rsidRDefault="00422E8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06.10.2022 ;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Моя семья. Домашние обязанности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4F5B" w:rsidRDefault="00F94F5B">
      <w:pPr>
        <w:autoSpaceDE w:val="0"/>
        <w:autoSpaceDN w:val="0"/>
        <w:spacing w:after="0" w:line="14" w:lineRule="exact"/>
      </w:pPr>
    </w:p>
    <w:p w:rsidR="00F94F5B" w:rsidRDefault="00F94F5B">
      <w:pPr>
        <w:sectPr w:rsidR="00F94F5B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Default="00F94F5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Моя семья. Любимые занятия членов семьи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Моя семья. Семейный выходной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Мои друзья. С друзьями в школе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Мои друзья. На улице с друзьями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Мои друзья. Лучший друг/подруг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мечты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предметы. Каникулы в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различное время года.</w:t>
            </w:r>
          </w:p>
          <w:p w:rsidR="00F94F5B" w:rsidRDefault="00422E87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F94F5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100" w:after="0" w:line="281" w:lineRule="auto"/>
              <w:ind w:left="72" w:right="576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человека/литературного персонажа. Описание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внешности. Работа над ошибками.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27.10.2022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 w:right="576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человека/литературного персонажа.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Внешность и характер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человека/литературного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персонажа. Внешность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 членов моей семьи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4F5B" w:rsidRDefault="00F94F5B">
      <w:pPr>
        <w:autoSpaceDE w:val="0"/>
        <w:autoSpaceDN w:val="0"/>
        <w:spacing w:after="0" w:line="14" w:lineRule="exact"/>
      </w:pPr>
    </w:p>
    <w:p w:rsidR="00F94F5B" w:rsidRDefault="00F94F5B">
      <w:pPr>
        <w:sectPr w:rsidR="00F94F5B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Default="00F94F5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Внешность и характер человека/литературного персонажа. Внешность и характер моих друзе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Внешность и характер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человека/литературного персонажа. Мои любимые литературные персонажи: внешность и характер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14.11.2022 ;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и увлечения/хобби современного подростка.</w:t>
            </w:r>
          </w:p>
          <w:p w:rsidR="00F94F5B" w:rsidRDefault="00422E8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современного подростка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(чтение, кино, спорт).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кни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современного подростка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(чтение, кино, спорт).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писатели, поэты.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Английский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писатель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и увлечения/хобби современного подростка (чтение, кино, спорт).</w:t>
            </w:r>
          </w:p>
          <w:p w:rsidR="00F94F5B" w:rsidRDefault="00422E87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книга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/>
              <w:ind w:left="7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современного подростка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(чтение, кино, спорт).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фотография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и увлечения/хобби современного подростка (чтение, кино, спорт).</w:t>
            </w:r>
          </w:p>
          <w:p w:rsidR="00F94F5B" w:rsidRPr="00512E72" w:rsidRDefault="00422E87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Любимые мультфильмы и их герои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29.11.2022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и увлечения/хобби современного подростка (чтение, кино, спорт).</w:t>
            </w:r>
          </w:p>
          <w:p w:rsidR="00F94F5B" w:rsidRDefault="00422E8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друзе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4F5B" w:rsidRDefault="00F94F5B">
      <w:pPr>
        <w:autoSpaceDE w:val="0"/>
        <w:autoSpaceDN w:val="0"/>
        <w:spacing w:after="0" w:line="14" w:lineRule="exact"/>
      </w:pPr>
    </w:p>
    <w:p w:rsidR="00F94F5B" w:rsidRDefault="00F94F5B">
      <w:pPr>
        <w:sectPr w:rsidR="00F94F5B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Default="00F94F5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(чтение, кино, спорт).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Природа. Погода. Времена года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Природа. Погода. Времена года и погода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каникула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 w:right="288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здоровое питание.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Здоровый образ жизни: режим труда и отдыха, здоровое питание.</w:t>
            </w:r>
          </w:p>
          <w:p w:rsidR="00F94F5B" w:rsidRDefault="00422E8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перекус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Мои друзья. Подготовка к Новому году в школе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Моя семья. Семейные праздники: Новый год.</w:t>
            </w:r>
          </w:p>
          <w:p w:rsidR="00F94F5B" w:rsidRDefault="00422E8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4F5B" w:rsidRDefault="00F94F5B">
      <w:pPr>
        <w:autoSpaceDE w:val="0"/>
        <w:autoSpaceDN w:val="0"/>
        <w:spacing w:after="0" w:line="14" w:lineRule="exact"/>
      </w:pPr>
    </w:p>
    <w:p w:rsidR="00F94F5B" w:rsidRDefault="00F94F5B">
      <w:pPr>
        <w:sectPr w:rsidR="00F94F5B">
          <w:pgSz w:w="11900" w:h="16840"/>
          <w:pgMar w:top="284" w:right="650" w:bottom="13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Default="00F94F5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F94F5B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3" w:lineRule="auto"/>
              <w:ind w:left="7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увлечения. Здоровый образ жизни. Семейные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праздники. Внешность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человека/литературного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персонажа.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F94F5B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достопримечательности.</w:t>
            </w:r>
          </w:p>
          <w:p w:rsidR="00F94F5B" w:rsidRDefault="00422E8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Москва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достопримечательности.</w:t>
            </w:r>
          </w:p>
          <w:p w:rsidR="00F94F5B" w:rsidRDefault="00422E8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Лондон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29.12.2022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достопримечательности.</w:t>
            </w:r>
          </w:p>
          <w:p w:rsidR="00F94F5B" w:rsidRPr="00512E72" w:rsidRDefault="00422E87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Сувениры из Москвы и Лондон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Родной город/село. Моя малая родин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Родной город/село.</w:t>
            </w:r>
          </w:p>
          <w:p w:rsidR="00F94F5B" w:rsidRPr="00512E72" w:rsidRDefault="00422E87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Транспорт. Городской и междугородний транспорт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Родной город/село.</w:t>
            </w:r>
          </w:p>
          <w:p w:rsidR="00F94F5B" w:rsidRPr="00512E72" w:rsidRDefault="00422E87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Транспорт. Карта моего города/региона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Родной город/село.</w:t>
            </w:r>
          </w:p>
          <w:p w:rsidR="00F94F5B" w:rsidRPr="00512E72" w:rsidRDefault="00422E87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Транспорт. Как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сориентироваться в городе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4F5B" w:rsidRDefault="00F94F5B">
      <w:pPr>
        <w:autoSpaceDE w:val="0"/>
        <w:autoSpaceDN w:val="0"/>
        <w:spacing w:after="0" w:line="14" w:lineRule="exact"/>
      </w:pPr>
    </w:p>
    <w:p w:rsidR="00F94F5B" w:rsidRDefault="00F94F5B">
      <w:pPr>
        <w:sectPr w:rsidR="00F94F5B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Default="00F94F5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Транспорт. Транспорт в Москве и в Лондоне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71" w:lineRule="auto"/>
              <w:ind w:left="7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Покупки: одежда, обувь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продукты питания.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питания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Одежда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Обувь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31.01.2023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магазине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Выбор необходимых товаров в магазине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Моя семья. Профессии членов семьи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Мои друзья. Профессии, которые мы выбираем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Природа. Погода. Погода в Великобритании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 w:right="43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Великобритании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4F5B" w:rsidRDefault="00F94F5B">
      <w:pPr>
        <w:autoSpaceDE w:val="0"/>
        <w:autoSpaceDN w:val="0"/>
        <w:spacing w:after="0" w:line="14" w:lineRule="exact"/>
      </w:pPr>
    </w:p>
    <w:p w:rsidR="00F94F5B" w:rsidRDefault="00F94F5B">
      <w:pPr>
        <w:sectPr w:rsidR="00F94F5B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Default="00F94F5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F94F5B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6" w:lineRule="auto"/>
              <w:ind w:left="72" w:right="288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(национальные праздники, традиции, обычаи).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Российские города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86" w:lineRule="auto"/>
              <w:ind w:left="72" w:right="288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(национальные праздники, традиции, обычаи).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Великобритании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3" w:lineRule="auto"/>
              <w:ind w:left="72" w:right="43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Тауэр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3" w:lineRule="auto"/>
              <w:ind w:left="72" w:right="43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Биг-Бен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6" w:lineRule="auto"/>
              <w:ind w:left="72" w:right="43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Букингемский дворец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28.02.2023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4F5B" w:rsidRDefault="00F94F5B">
      <w:pPr>
        <w:autoSpaceDE w:val="0"/>
        <w:autoSpaceDN w:val="0"/>
        <w:spacing w:after="0" w:line="14" w:lineRule="exact"/>
      </w:pPr>
    </w:p>
    <w:p w:rsidR="00F94F5B" w:rsidRDefault="00F94F5B">
      <w:pPr>
        <w:sectPr w:rsidR="00F94F5B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Default="00F94F5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F94F5B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3" w:lineRule="auto"/>
              <w:ind w:left="72" w:right="43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Кремль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6" w:lineRule="auto"/>
              <w:ind w:left="72" w:right="43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Московский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зоопарк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достопримечательности.</w:t>
            </w:r>
          </w:p>
          <w:p w:rsidR="00F94F5B" w:rsidRPr="00512E72" w:rsidRDefault="00422E87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Санкт-Петербург и его достопримечательности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6" w:lineRule="auto"/>
              <w:ind w:left="72" w:right="43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Лондонский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зоопарк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достопримечательности.</w:t>
            </w:r>
          </w:p>
          <w:p w:rsidR="00F94F5B" w:rsidRDefault="00422E8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Музеи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Лондона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достопримечательности.</w:t>
            </w:r>
          </w:p>
          <w:p w:rsidR="00F94F5B" w:rsidRDefault="00422E8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Музеи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Москвы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4F5B" w:rsidRDefault="00F94F5B">
      <w:pPr>
        <w:autoSpaceDE w:val="0"/>
        <w:autoSpaceDN w:val="0"/>
        <w:spacing w:after="0" w:line="14" w:lineRule="exact"/>
      </w:pPr>
    </w:p>
    <w:p w:rsidR="00F94F5B" w:rsidRDefault="00F94F5B">
      <w:pPr>
        <w:sectPr w:rsidR="00F94F5B">
          <w:pgSz w:w="11900" w:h="16840"/>
          <w:pgMar w:top="284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Default="00F94F5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F94F5B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языка. Их географическое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особенности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(национальные праздники, традиции, обычаи).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Москва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86" w:lineRule="auto"/>
              <w:ind w:left="7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языка. Их географическое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положение, столицы;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особенности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(национальные праздники, традиции, обычаи).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F94F5B" w:rsidRDefault="00422E87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Транспорт. Обобщение и контроль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Дикие животные России. Работа над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ошибками.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культурные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(национальные праздники, традиции,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обычаи).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Великобритании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23.03.2023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зоопарке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Природа. Разнообразие природы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Природа. Природа Англии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4F5B" w:rsidRDefault="00F94F5B">
      <w:pPr>
        <w:autoSpaceDE w:val="0"/>
        <w:autoSpaceDN w:val="0"/>
        <w:spacing w:after="0" w:line="14" w:lineRule="exact"/>
      </w:pPr>
    </w:p>
    <w:p w:rsidR="00F94F5B" w:rsidRDefault="00F94F5B">
      <w:pPr>
        <w:sectPr w:rsidR="00F94F5B">
          <w:pgSz w:w="11900" w:h="16840"/>
          <w:pgMar w:top="284" w:right="650" w:bottom="5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Default="00F94F5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ферме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культурные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(национальные праздники, традиции,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обычаи).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Российские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культурные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(национальные праздники, традиции,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обычаи).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культурные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(национальные праздники, традиции,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обычаи).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Великобритании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писатели, поэты.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81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писатели, поэты.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Знаменитые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писатели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писатели, поэты.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Писатели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Великобритании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4F5B" w:rsidRDefault="00F94F5B">
      <w:pPr>
        <w:autoSpaceDE w:val="0"/>
        <w:autoSpaceDN w:val="0"/>
        <w:spacing w:after="0" w:line="14" w:lineRule="exact"/>
      </w:pPr>
    </w:p>
    <w:p w:rsidR="00F94F5B" w:rsidRDefault="00F94F5B">
      <w:pPr>
        <w:sectPr w:rsidR="00F94F5B"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Default="00F94F5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F94F5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писатели, поэты.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Известные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поэты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писатели, поэты.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Известные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поэты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Великобритании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27.04.2023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писатели, поэты.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Персонажи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английских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российских писателей,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сказочные персонажи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писатели, поэты.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62" w:lineRule="auto"/>
              <w:ind w:left="72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думаем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каникулах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Отдых зимой и летом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Лето в деревне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Лето у моря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F94F5B" w:rsidRDefault="00F94F5B">
      <w:pPr>
        <w:autoSpaceDE w:val="0"/>
        <w:autoSpaceDN w:val="0"/>
        <w:spacing w:after="0" w:line="14" w:lineRule="exact"/>
      </w:pPr>
    </w:p>
    <w:p w:rsidR="00F94F5B" w:rsidRDefault="00F94F5B">
      <w:pPr>
        <w:sectPr w:rsidR="00F94F5B">
          <w:pgSz w:w="11900" w:h="16840"/>
          <w:pgMar w:top="284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Default="00F94F5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71" w:lineRule="auto"/>
              <w:ind w:left="72" w:right="154"/>
              <w:jc w:val="both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В летнем лагере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94F5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Каникулы в различное время года. Виды отдыха. В </w:t>
            </w:r>
            <w:r w:rsidRPr="00512E72">
              <w:rPr>
                <w:lang w:val="ru-RU"/>
              </w:rPr>
              <w:br/>
            </w: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спортивном лагере.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512E7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</w:tr>
      <w:tr w:rsidR="00F94F5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Природа. Погода. Каникулы. Виды отдыха.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512E72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94F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над ошибками. Защита проектов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30.05.2023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 w:rsidP="00512E72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F94F5B">
        <w:trPr>
          <w:trHeight w:hRule="exact" w:val="808"/>
        </w:trPr>
        <w:tc>
          <w:tcPr>
            <w:tcW w:w="3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Pr="00512E72" w:rsidRDefault="00422E8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12E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4F5B" w:rsidRDefault="00422E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F94F5B" w:rsidRDefault="00F94F5B">
      <w:pPr>
        <w:autoSpaceDE w:val="0"/>
        <w:autoSpaceDN w:val="0"/>
        <w:spacing w:after="0" w:line="14" w:lineRule="exact"/>
      </w:pPr>
    </w:p>
    <w:p w:rsidR="00F94F5B" w:rsidRDefault="00F94F5B">
      <w:pPr>
        <w:sectPr w:rsidR="00F94F5B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Default="00F94F5B">
      <w:pPr>
        <w:autoSpaceDE w:val="0"/>
        <w:autoSpaceDN w:val="0"/>
        <w:spacing w:after="78" w:line="220" w:lineRule="exact"/>
      </w:pPr>
    </w:p>
    <w:p w:rsidR="00F94F5B" w:rsidRDefault="00422E8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F94F5B" w:rsidRDefault="00422E87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F94F5B" w:rsidRPr="00512E72" w:rsidRDefault="00422E87">
      <w:pPr>
        <w:autoSpaceDE w:val="0"/>
        <w:autoSpaceDN w:val="0"/>
        <w:spacing w:before="166" w:after="0" w:line="271" w:lineRule="auto"/>
        <w:ind w:right="1008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Афанасьева О.В., Михеева И.В., Баранова К.М. Английский язык (в 2 частях). 5 класс. </w:t>
      </w:r>
      <w:proofErr w:type="gramStart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ООО«</w:t>
      </w:r>
      <w:proofErr w:type="gram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ДРОФА»; АО «Издательство Просвещение»;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F94F5B" w:rsidRPr="00512E72" w:rsidRDefault="00422E87">
      <w:pPr>
        <w:autoSpaceDE w:val="0"/>
        <w:autoSpaceDN w:val="0"/>
        <w:spacing w:before="262" w:after="0" w:line="230" w:lineRule="auto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F94F5B" w:rsidRPr="00512E72" w:rsidRDefault="00422E87">
      <w:pPr>
        <w:autoSpaceDE w:val="0"/>
        <w:autoSpaceDN w:val="0"/>
        <w:spacing w:before="166" w:after="0" w:line="230" w:lineRule="auto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УМК "Радужный английский"</w:t>
      </w:r>
    </w:p>
    <w:p w:rsidR="00F94F5B" w:rsidRPr="00512E72" w:rsidRDefault="00422E87">
      <w:pPr>
        <w:autoSpaceDE w:val="0"/>
        <w:autoSpaceDN w:val="0"/>
        <w:spacing w:before="264" w:after="0" w:line="230" w:lineRule="auto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F94F5B" w:rsidRPr="00512E72" w:rsidRDefault="00422E87">
      <w:pPr>
        <w:autoSpaceDE w:val="0"/>
        <w:autoSpaceDN w:val="0"/>
        <w:spacing w:before="168" w:after="0" w:line="283" w:lineRule="auto"/>
        <w:ind w:right="8784"/>
        <w:rPr>
          <w:lang w:val="ru-RU"/>
        </w:rPr>
      </w:pP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›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2.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nativeclass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3.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4.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mob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5.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foxford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6. 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nd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12E72">
        <w:rPr>
          <w:lang w:val="ru-RU"/>
        </w:rPr>
        <w:br/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 xml:space="preserve">7.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yaklass</w:t>
      </w:r>
      <w:proofErr w:type="spellEnd"/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4F5B" w:rsidRPr="00512E72" w:rsidRDefault="00F94F5B">
      <w:pPr>
        <w:autoSpaceDE w:val="0"/>
        <w:autoSpaceDN w:val="0"/>
        <w:spacing w:after="78" w:line="220" w:lineRule="exact"/>
        <w:rPr>
          <w:lang w:val="ru-RU"/>
        </w:rPr>
      </w:pPr>
    </w:p>
    <w:p w:rsidR="00F94F5B" w:rsidRPr="00512E72" w:rsidRDefault="00422E87">
      <w:pPr>
        <w:autoSpaceDE w:val="0"/>
        <w:autoSpaceDN w:val="0"/>
        <w:spacing w:after="0" w:line="230" w:lineRule="auto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F94F5B" w:rsidRPr="00512E72" w:rsidRDefault="00422E87">
      <w:pPr>
        <w:autoSpaceDE w:val="0"/>
        <w:autoSpaceDN w:val="0"/>
        <w:spacing w:before="346" w:after="0" w:line="300" w:lineRule="auto"/>
        <w:ind w:right="432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512E72">
        <w:rPr>
          <w:lang w:val="ru-RU"/>
        </w:rPr>
        <w:br/>
      </w:r>
      <w:r w:rsidR="00512E72">
        <w:rPr>
          <w:rFonts w:ascii="Times New Roman" w:eastAsia="Times New Roman" w:hAnsi="Times New Roman"/>
          <w:color w:val="000000"/>
          <w:sz w:val="24"/>
          <w:lang w:val="ru-RU"/>
        </w:rPr>
        <w:t>Компьютер, проектор, экран</w:t>
      </w:r>
    </w:p>
    <w:p w:rsidR="00F94F5B" w:rsidRPr="00512E72" w:rsidRDefault="00422E87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512E72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  <w:r w:rsidRPr="00512E72">
        <w:rPr>
          <w:rFonts w:ascii="Times New Roman" w:eastAsia="Times New Roman" w:hAnsi="Times New Roman"/>
          <w:color w:val="000000"/>
          <w:sz w:val="24"/>
          <w:lang w:val="ru-RU"/>
        </w:rPr>
        <w:t>-</w:t>
      </w:r>
    </w:p>
    <w:p w:rsidR="00F94F5B" w:rsidRPr="00512E72" w:rsidRDefault="00F94F5B">
      <w:pPr>
        <w:rPr>
          <w:lang w:val="ru-RU"/>
        </w:rPr>
        <w:sectPr w:rsidR="00F94F5B" w:rsidRPr="00512E7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22E87" w:rsidRPr="00512E72" w:rsidRDefault="00422E87">
      <w:pPr>
        <w:rPr>
          <w:lang w:val="ru-RU"/>
        </w:rPr>
      </w:pPr>
    </w:p>
    <w:sectPr w:rsidR="00422E87" w:rsidRPr="00512E72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22E87"/>
    <w:rsid w:val="00512E72"/>
    <w:rsid w:val="00AA1D8D"/>
    <w:rsid w:val="00B47730"/>
    <w:rsid w:val="00CB0664"/>
    <w:rsid w:val="00E846EF"/>
    <w:rsid w:val="00F94F5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644E780-61D8-40CE-AF39-B9E1AE0B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EC72ED-0139-45DB-A6D3-0D9992490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34</Pages>
  <Words>9351</Words>
  <Characters>53306</Characters>
  <Application>Microsoft Office Word</Application>
  <DocSecurity>0</DocSecurity>
  <Lines>444</Lines>
  <Paragraphs>125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62532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Завуч</cp:lastModifiedBy>
  <cp:revision>4</cp:revision>
  <cp:lastPrinted>2023-01-16T13:48:00Z</cp:lastPrinted>
  <dcterms:created xsi:type="dcterms:W3CDTF">2013-12-23T23:15:00Z</dcterms:created>
  <dcterms:modified xsi:type="dcterms:W3CDTF">2023-01-16T13:48:00Z</dcterms:modified>
  <cp:category/>
</cp:coreProperties>
</file>